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732E8" w14:textId="77777777" w:rsidR="00D828BE" w:rsidRPr="00C87E1A" w:rsidRDefault="00C87E1A">
      <w:pPr>
        <w:rPr>
          <w:rFonts w:ascii="Artifakt Element" w:hAnsi="Artifakt Element"/>
          <w:b/>
          <w:bCs/>
        </w:rPr>
      </w:pPr>
      <w:r w:rsidRPr="00C87E1A">
        <w:rPr>
          <w:rFonts w:ascii="Artifakt Element" w:hAnsi="Artifakt Element"/>
          <w:b/>
          <w:bCs/>
        </w:rPr>
        <w:t>FORM 2 – HVAC SCOPE OF WORK</w:t>
      </w:r>
    </w:p>
    <w:p w14:paraId="4EB2F84A" w14:textId="72655D07" w:rsidR="006C787E" w:rsidRPr="00C87E1A" w:rsidRDefault="006C787E">
      <w:pPr>
        <w:rPr>
          <w:rFonts w:ascii="Artifakt Element" w:hAnsi="Artifakt Element"/>
        </w:rPr>
      </w:pPr>
      <w:r w:rsidRPr="00C87E1A">
        <w:rPr>
          <w:rFonts w:ascii="Artifakt Element" w:hAnsi="Artifakt Element"/>
        </w:rPr>
        <w:t xml:space="preserve">This form defines the required scope for the Commercial HVAC Subcontract in accordance with </w:t>
      </w:r>
      <w:proofErr w:type="gramStart"/>
      <w:r w:rsidRPr="00C87E1A">
        <w:rPr>
          <w:rFonts w:ascii="Artifakt Element" w:hAnsi="Artifakt Element"/>
        </w:rPr>
        <w:t>the project</w:t>
      </w:r>
      <w:proofErr w:type="gramEnd"/>
      <w:r w:rsidRPr="00C87E1A">
        <w:rPr>
          <w:rFonts w:ascii="Artifakt Element" w:hAnsi="Artifakt Element"/>
        </w:rPr>
        <w:t xml:space="preserve"> BEP.</w:t>
      </w:r>
    </w:p>
    <w:p w14:paraId="68519450" w14:textId="77777777" w:rsidR="006C787E" w:rsidRPr="00C7316B" w:rsidRDefault="006C787E">
      <w:pPr>
        <w:rPr>
          <w:rFonts w:ascii="Artifakt Element" w:hAnsi="Artifakt Element"/>
        </w:rPr>
      </w:pPr>
    </w:p>
    <w:p w14:paraId="355DD2A5" w14:textId="4C129C9D" w:rsidR="006C787E" w:rsidRPr="00C87E1A" w:rsidRDefault="006C787E">
      <w:pPr>
        <w:rPr>
          <w:rFonts w:ascii="Artifakt Element" w:hAnsi="Artifakt Element"/>
          <w:b/>
          <w:bCs/>
        </w:rPr>
      </w:pPr>
      <w:r w:rsidRPr="00C87E1A">
        <w:rPr>
          <w:rFonts w:ascii="Artifakt Element" w:hAnsi="Artifakt Element"/>
          <w:b/>
          <w:bCs/>
        </w:rPr>
        <w:t>Included Work</w:t>
      </w:r>
    </w:p>
    <w:p w14:paraId="661DA98F" w14:textId="77777777" w:rsidR="006C787E" w:rsidRPr="006C787E" w:rsidRDefault="006C787E" w:rsidP="006C787E">
      <w:pPr>
        <w:rPr>
          <w:rFonts w:ascii="Artifakt Element" w:hAnsi="Artifakt Element"/>
        </w:rPr>
      </w:pPr>
      <w:r w:rsidRPr="006C787E">
        <w:rPr>
          <w:rFonts w:ascii="Artifakt Element" w:hAnsi="Artifakt Element"/>
        </w:rPr>
        <w:t>The HVAC subcontractor shall furnish all labor, materials, equipment, supervision, and digital deliverables necessary to complete the HVAC systems, including:</w:t>
      </w:r>
    </w:p>
    <w:p w14:paraId="1AFEC957" w14:textId="77777777" w:rsidR="006C787E" w:rsidRPr="006C787E" w:rsidRDefault="006C787E" w:rsidP="006C787E">
      <w:pPr>
        <w:numPr>
          <w:ilvl w:val="0"/>
          <w:numId w:val="10"/>
        </w:numPr>
        <w:rPr>
          <w:rFonts w:ascii="Artifakt Element" w:hAnsi="Artifakt Element"/>
        </w:rPr>
      </w:pPr>
      <w:r w:rsidRPr="006C787E">
        <w:rPr>
          <w:rFonts w:ascii="Artifakt Element" w:hAnsi="Artifakt Element"/>
        </w:rPr>
        <w:t xml:space="preserve">Air handling units, </w:t>
      </w:r>
      <w:proofErr w:type="spellStart"/>
      <w:r w:rsidRPr="006C787E">
        <w:rPr>
          <w:rFonts w:ascii="Artifakt Element" w:hAnsi="Artifakt Element"/>
        </w:rPr>
        <w:t>RTUs</w:t>
      </w:r>
      <w:proofErr w:type="spellEnd"/>
      <w:r w:rsidRPr="006C787E">
        <w:rPr>
          <w:rFonts w:ascii="Artifakt Element" w:hAnsi="Artifakt Element"/>
        </w:rPr>
        <w:t>, VAV systems, exhaust and relief air systems</w:t>
      </w:r>
    </w:p>
    <w:p w14:paraId="3B7EC1C8" w14:textId="77777777" w:rsidR="006C787E" w:rsidRPr="006C787E" w:rsidRDefault="006C787E" w:rsidP="006C787E">
      <w:pPr>
        <w:numPr>
          <w:ilvl w:val="0"/>
          <w:numId w:val="10"/>
        </w:numPr>
        <w:rPr>
          <w:rFonts w:ascii="Artifakt Element" w:hAnsi="Artifakt Element"/>
        </w:rPr>
      </w:pPr>
      <w:r w:rsidRPr="006C787E">
        <w:rPr>
          <w:rFonts w:ascii="Artifakt Element" w:hAnsi="Artifakt Element"/>
        </w:rPr>
        <w:t>Ductwork fabrication and installation in accordance with SMACNA standards</w:t>
      </w:r>
    </w:p>
    <w:p w14:paraId="08DCF1D2" w14:textId="77777777" w:rsidR="006C787E" w:rsidRPr="006C787E" w:rsidRDefault="006C787E" w:rsidP="006C787E">
      <w:pPr>
        <w:numPr>
          <w:ilvl w:val="0"/>
          <w:numId w:val="10"/>
        </w:numPr>
        <w:rPr>
          <w:rFonts w:ascii="Artifakt Element" w:hAnsi="Artifakt Element"/>
        </w:rPr>
      </w:pPr>
      <w:r w:rsidRPr="006C787E">
        <w:rPr>
          <w:rFonts w:ascii="Artifakt Element" w:hAnsi="Artifakt Element"/>
        </w:rPr>
        <w:t>Hydronic, condensate, and refrigerant piping systems</w:t>
      </w:r>
    </w:p>
    <w:p w14:paraId="1F35C8CD" w14:textId="77777777" w:rsidR="006C787E" w:rsidRPr="006C787E" w:rsidRDefault="006C787E" w:rsidP="006C787E">
      <w:pPr>
        <w:numPr>
          <w:ilvl w:val="0"/>
          <w:numId w:val="10"/>
        </w:numPr>
        <w:rPr>
          <w:rFonts w:ascii="Artifakt Element" w:hAnsi="Artifakt Element"/>
        </w:rPr>
      </w:pPr>
      <w:r w:rsidRPr="006C787E">
        <w:rPr>
          <w:rFonts w:ascii="Artifakt Element" w:hAnsi="Artifakt Element"/>
        </w:rPr>
        <w:t>Equipment supports, vibration isolation, insulation, and labeling</w:t>
      </w:r>
    </w:p>
    <w:p w14:paraId="6D652D32" w14:textId="77777777" w:rsidR="006C787E" w:rsidRPr="006C787E" w:rsidRDefault="006C787E" w:rsidP="006C787E">
      <w:pPr>
        <w:numPr>
          <w:ilvl w:val="0"/>
          <w:numId w:val="10"/>
        </w:numPr>
        <w:rPr>
          <w:rFonts w:ascii="Artifakt Element" w:hAnsi="Artifakt Element"/>
        </w:rPr>
      </w:pPr>
      <w:r w:rsidRPr="006C787E">
        <w:rPr>
          <w:rFonts w:ascii="Artifakt Element" w:hAnsi="Artifakt Element"/>
        </w:rPr>
        <w:t>Coordination with Building Automation Systems (controls by others unless noted)</w:t>
      </w:r>
    </w:p>
    <w:p w14:paraId="5D83D75D" w14:textId="77777777" w:rsidR="006C787E" w:rsidRPr="006C787E" w:rsidRDefault="006C787E" w:rsidP="006C787E">
      <w:pPr>
        <w:numPr>
          <w:ilvl w:val="0"/>
          <w:numId w:val="10"/>
        </w:numPr>
        <w:rPr>
          <w:rFonts w:ascii="Artifakt Element" w:hAnsi="Artifakt Element"/>
        </w:rPr>
      </w:pPr>
      <w:r w:rsidRPr="006C787E">
        <w:rPr>
          <w:rFonts w:ascii="Artifakt Element" w:hAnsi="Artifakt Element"/>
        </w:rPr>
        <w:t>Testing, Adjusting, and Balancing (TAB) coordination</w:t>
      </w:r>
    </w:p>
    <w:p w14:paraId="25EA02E6" w14:textId="77777777" w:rsidR="006C787E" w:rsidRPr="006C787E" w:rsidRDefault="006C787E" w:rsidP="006C787E">
      <w:pPr>
        <w:numPr>
          <w:ilvl w:val="0"/>
          <w:numId w:val="10"/>
        </w:numPr>
        <w:rPr>
          <w:rFonts w:ascii="Artifakt Element" w:hAnsi="Artifakt Element"/>
        </w:rPr>
      </w:pPr>
      <w:r w:rsidRPr="006C787E">
        <w:rPr>
          <w:rFonts w:ascii="Artifakt Element" w:hAnsi="Artifakt Element"/>
        </w:rPr>
        <w:t>Commissioning support and attendance</w:t>
      </w:r>
    </w:p>
    <w:p w14:paraId="3BA125B3" w14:textId="77777777" w:rsidR="006C787E" w:rsidRPr="00C87E1A" w:rsidRDefault="006C787E">
      <w:pPr>
        <w:rPr>
          <w:rFonts w:ascii="Artifakt Element" w:hAnsi="Artifakt Element"/>
          <w:b/>
          <w:bCs/>
        </w:rPr>
      </w:pPr>
    </w:p>
    <w:p w14:paraId="712D0E6F" w14:textId="0181E5A5" w:rsidR="006C787E" w:rsidRPr="00C87E1A" w:rsidRDefault="006C787E">
      <w:pPr>
        <w:rPr>
          <w:rFonts w:ascii="Artifakt Element" w:hAnsi="Artifakt Element"/>
          <w:b/>
          <w:bCs/>
        </w:rPr>
      </w:pPr>
      <w:r w:rsidRPr="00C87E1A">
        <w:rPr>
          <w:rFonts w:ascii="Artifakt Element" w:hAnsi="Artifakt Element"/>
          <w:b/>
          <w:bCs/>
        </w:rPr>
        <w:t>BIM/ Information Scope (Mandatory)</w:t>
      </w:r>
    </w:p>
    <w:p w14:paraId="742DF4D8" w14:textId="6E523744" w:rsidR="006C787E" w:rsidRPr="00C7316B" w:rsidRDefault="00C7316B" w:rsidP="00C7316B">
      <w:pPr>
        <w:numPr>
          <w:ilvl w:val="0"/>
          <w:numId w:val="10"/>
        </w:numPr>
        <w:rPr>
          <w:rFonts w:ascii="Artifakt Element" w:hAnsi="Artifakt Element"/>
        </w:rPr>
      </w:pPr>
      <w:r w:rsidRPr="00C7316B">
        <w:rPr>
          <w:rFonts w:ascii="Artifakt Element" w:hAnsi="Artifakt Element"/>
        </w:rPr>
        <w:t>Author and maintain an HVAC (MEP) Revit 2026 model</w:t>
      </w:r>
    </w:p>
    <w:p w14:paraId="3A40DEEE" w14:textId="1E1FEAA7" w:rsidR="00C7316B" w:rsidRPr="00C7316B" w:rsidRDefault="00C7316B" w:rsidP="00C7316B">
      <w:pPr>
        <w:numPr>
          <w:ilvl w:val="0"/>
          <w:numId w:val="10"/>
        </w:numPr>
        <w:rPr>
          <w:rFonts w:ascii="Artifakt Element" w:hAnsi="Artifakt Element"/>
        </w:rPr>
      </w:pPr>
      <w:r w:rsidRPr="00C7316B">
        <w:rPr>
          <w:rFonts w:ascii="Artifakt Element" w:hAnsi="Artifakt Element"/>
        </w:rPr>
        <w:t>Participate in model coordination and clash detection via ACC Model Coordination</w:t>
      </w:r>
    </w:p>
    <w:p w14:paraId="5E44E856" w14:textId="58F07921" w:rsidR="00C7316B" w:rsidRPr="00C7316B" w:rsidRDefault="00C7316B" w:rsidP="00C7316B">
      <w:pPr>
        <w:numPr>
          <w:ilvl w:val="0"/>
          <w:numId w:val="10"/>
        </w:numPr>
        <w:rPr>
          <w:rFonts w:ascii="Artifakt Element" w:hAnsi="Artifakt Element"/>
        </w:rPr>
      </w:pPr>
      <w:r w:rsidRPr="00C7316B">
        <w:rPr>
          <w:rFonts w:ascii="Artifakt Element" w:hAnsi="Artifakt Element"/>
        </w:rPr>
        <w:t xml:space="preserve">Populate </w:t>
      </w:r>
      <w:proofErr w:type="spellStart"/>
      <w:r w:rsidRPr="00C7316B">
        <w:rPr>
          <w:rFonts w:ascii="Artifakt Element" w:hAnsi="Artifakt Element"/>
        </w:rPr>
        <w:t>COBie</w:t>
      </w:r>
      <w:proofErr w:type="spellEnd"/>
      <w:r w:rsidRPr="00C7316B">
        <w:rPr>
          <w:rFonts w:ascii="Artifakt Element" w:hAnsi="Artifakt Element"/>
        </w:rPr>
        <w:t xml:space="preserve">-compliant data for HVAC assets in accordance with AIR and </w:t>
      </w:r>
      <w:proofErr w:type="spellStart"/>
      <w:r w:rsidRPr="00C7316B">
        <w:rPr>
          <w:rFonts w:ascii="Artifakt Element" w:hAnsi="Artifakt Element"/>
        </w:rPr>
        <w:t>TIDP</w:t>
      </w:r>
      <w:proofErr w:type="spellEnd"/>
    </w:p>
    <w:p w14:paraId="3C3F3BCA" w14:textId="3EE5706C" w:rsidR="00C7316B" w:rsidRPr="00C7316B" w:rsidRDefault="00C7316B" w:rsidP="00C7316B">
      <w:pPr>
        <w:numPr>
          <w:ilvl w:val="0"/>
          <w:numId w:val="10"/>
        </w:numPr>
        <w:rPr>
          <w:rFonts w:ascii="Artifakt Element" w:hAnsi="Artifakt Element"/>
        </w:rPr>
      </w:pPr>
      <w:r w:rsidRPr="00C7316B">
        <w:rPr>
          <w:rFonts w:ascii="Artifakt Element" w:hAnsi="Artifakt Element"/>
        </w:rPr>
        <w:t xml:space="preserve">Support 4D sequencing </w:t>
      </w:r>
      <w:proofErr w:type="gramStart"/>
      <w:r w:rsidRPr="00C7316B">
        <w:rPr>
          <w:rFonts w:ascii="Artifakt Element" w:hAnsi="Artifakt Element"/>
        </w:rPr>
        <w:t>inputs</w:t>
      </w:r>
      <w:proofErr w:type="gramEnd"/>
      <w:r w:rsidRPr="00C7316B">
        <w:rPr>
          <w:rFonts w:ascii="Artifakt Element" w:hAnsi="Artifakt Element"/>
        </w:rPr>
        <w:t xml:space="preserve"> when requested by Contractor</w:t>
      </w:r>
    </w:p>
    <w:p w14:paraId="1B78EC0C" w14:textId="77777777" w:rsidR="00C7316B" w:rsidRDefault="00C7316B" w:rsidP="00C7316B">
      <w:pPr>
        <w:rPr>
          <w:rFonts w:ascii="Artifakt Element" w:hAnsi="Artifakt Element"/>
        </w:rPr>
      </w:pPr>
    </w:p>
    <w:p w14:paraId="24449660" w14:textId="77777777" w:rsidR="00C87E1A" w:rsidRPr="00C7316B" w:rsidRDefault="00C87E1A" w:rsidP="00C7316B">
      <w:pPr>
        <w:rPr>
          <w:rFonts w:ascii="Artifakt Element" w:hAnsi="Artifakt Element"/>
        </w:rPr>
      </w:pPr>
    </w:p>
    <w:p w14:paraId="06E21699" w14:textId="2B82D5EA" w:rsidR="00C7316B" w:rsidRPr="00C87E1A" w:rsidRDefault="00C7316B" w:rsidP="00C7316B">
      <w:pPr>
        <w:rPr>
          <w:rFonts w:ascii="Artifakt Element" w:hAnsi="Artifakt Element"/>
          <w:b/>
          <w:bCs/>
        </w:rPr>
      </w:pPr>
      <w:r w:rsidRPr="00C87E1A">
        <w:rPr>
          <w:rFonts w:ascii="Artifakt Element" w:hAnsi="Artifakt Element"/>
          <w:b/>
          <w:bCs/>
        </w:rPr>
        <w:lastRenderedPageBreak/>
        <w:t xml:space="preserve">Excluded Work (Unless </w:t>
      </w:r>
      <w:proofErr w:type="gramStart"/>
      <w:r w:rsidRPr="00C87E1A">
        <w:rPr>
          <w:rFonts w:ascii="Artifakt Element" w:hAnsi="Artifakt Element"/>
          <w:b/>
          <w:bCs/>
        </w:rPr>
        <w:t>Noted</w:t>
      </w:r>
      <w:proofErr w:type="gramEnd"/>
      <w:r w:rsidRPr="00C87E1A">
        <w:rPr>
          <w:rFonts w:ascii="Artifakt Element" w:hAnsi="Artifakt Element"/>
          <w:b/>
          <w:bCs/>
        </w:rPr>
        <w:t>)</w:t>
      </w:r>
    </w:p>
    <w:p w14:paraId="4012C621" w14:textId="0377AAFB" w:rsidR="00C7316B" w:rsidRPr="00C7316B" w:rsidRDefault="00C7316B" w:rsidP="00C7316B">
      <w:pPr>
        <w:numPr>
          <w:ilvl w:val="0"/>
          <w:numId w:val="10"/>
        </w:numPr>
        <w:rPr>
          <w:rFonts w:ascii="Artifakt Element" w:hAnsi="Artifakt Element"/>
        </w:rPr>
      </w:pPr>
      <w:r w:rsidRPr="00C7316B">
        <w:rPr>
          <w:rFonts w:ascii="Artifakt Element" w:hAnsi="Artifakt Element"/>
        </w:rPr>
        <w:t>Electrical power distribution beyond equipment terminations</w:t>
      </w:r>
    </w:p>
    <w:p w14:paraId="5E057512" w14:textId="78DC6391" w:rsidR="00C7316B" w:rsidRPr="00C7316B" w:rsidRDefault="00C7316B" w:rsidP="00C7316B">
      <w:pPr>
        <w:numPr>
          <w:ilvl w:val="0"/>
          <w:numId w:val="10"/>
        </w:numPr>
        <w:rPr>
          <w:rFonts w:ascii="Artifakt Element" w:hAnsi="Artifakt Element"/>
        </w:rPr>
      </w:pPr>
      <w:r w:rsidRPr="00C7316B">
        <w:rPr>
          <w:rFonts w:ascii="Artifakt Element" w:hAnsi="Artifakt Element"/>
        </w:rPr>
        <w:t>Fire alarm devices</w:t>
      </w:r>
    </w:p>
    <w:p w14:paraId="645BC413" w14:textId="473169CA" w:rsidR="00C7316B" w:rsidRPr="00C7316B" w:rsidRDefault="00C7316B" w:rsidP="00C7316B">
      <w:pPr>
        <w:numPr>
          <w:ilvl w:val="0"/>
          <w:numId w:val="10"/>
        </w:numPr>
        <w:rPr>
          <w:rFonts w:ascii="Artifakt Element" w:hAnsi="Artifakt Element"/>
        </w:rPr>
      </w:pPr>
      <w:r w:rsidRPr="00C7316B">
        <w:rPr>
          <w:rFonts w:ascii="Artifakt Element" w:hAnsi="Artifakt Element"/>
        </w:rPr>
        <w:t>BAS programming</w:t>
      </w:r>
    </w:p>
    <w:p w14:paraId="15FDC3A7" w14:textId="3E758C92" w:rsidR="00C7316B" w:rsidRPr="00C7316B" w:rsidRDefault="00C7316B">
      <w:pPr>
        <w:rPr>
          <w:rFonts w:ascii="Artifakt Element" w:hAnsi="Artifakt Element"/>
        </w:rPr>
      </w:pPr>
    </w:p>
    <w:p w14:paraId="4948C63F" w14:textId="29DEC9EE" w:rsidR="00D828BE" w:rsidRPr="00C7316B" w:rsidRDefault="00C87E1A">
      <w:pPr>
        <w:rPr>
          <w:rFonts w:ascii="Artifakt Element" w:hAnsi="Artifakt Element"/>
        </w:rPr>
      </w:pPr>
      <w:r w:rsidRPr="00C7316B">
        <w:rPr>
          <w:rFonts w:ascii="Artifakt Element" w:hAnsi="Artifakt Element"/>
        </w:rPr>
        <w:t xml:space="preserve">Included Work Confirmation: </w:t>
      </w:r>
      <w:r w:rsidR="00C7316B" w:rsidRPr="00C7316B">
        <w:rPr>
          <w:rFonts w:ascii="Artifakt Element" w:hAnsi="Artifakt Element"/>
        </w:rPr>
        <w:t>______________________</w:t>
      </w:r>
    </w:p>
    <w:p w14:paraId="07EA422C" w14:textId="232C27BC" w:rsidR="00D828BE" w:rsidRPr="00C7316B" w:rsidRDefault="00C87E1A">
      <w:pPr>
        <w:rPr>
          <w:rFonts w:ascii="Artifakt Element" w:hAnsi="Artifakt Element"/>
        </w:rPr>
      </w:pPr>
      <w:r w:rsidRPr="00C7316B">
        <w:rPr>
          <w:rFonts w:ascii="Artifakt Element" w:hAnsi="Artifakt Element"/>
        </w:rPr>
        <w:t xml:space="preserve">BIM Execution Compliance Acknowledged (Yes/No): </w:t>
      </w:r>
      <w:r w:rsidR="00C7316B" w:rsidRPr="00C7316B">
        <w:rPr>
          <w:rFonts w:ascii="Artifakt Element" w:hAnsi="Artifakt Element"/>
        </w:rPr>
        <w:t>______________________</w:t>
      </w:r>
    </w:p>
    <w:p w14:paraId="40F938F3" w14:textId="5AEC1015" w:rsidR="00D828BE" w:rsidRPr="00C7316B" w:rsidRDefault="00C87E1A">
      <w:pPr>
        <w:rPr>
          <w:rFonts w:ascii="Artifakt Element" w:hAnsi="Artifakt Element"/>
        </w:rPr>
      </w:pPr>
      <w:r w:rsidRPr="00C7316B">
        <w:rPr>
          <w:rFonts w:ascii="Artifakt Element" w:hAnsi="Artifakt Element"/>
        </w:rPr>
        <w:t xml:space="preserve">Exclusions (if any): </w:t>
      </w:r>
      <w:r w:rsidR="00C7316B" w:rsidRPr="00C7316B">
        <w:rPr>
          <w:rFonts w:ascii="Artifakt Element" w:hAnsi="Artifakt Element"/>
        </w:rPr>
        <w:t>______________________</w:t>
      </w:r>
    </w:p>
    <w:sectPr w:rsidR="00D828BE" w:rsidRPr="00C7316B" w:rsidSect="00034616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5CCCDB" w14:textId="77777777" w:rsidR="00C87E1A" w:rsidRDefault="00C87E1A">
      <w:pPr>
        <w:spacing w:after="0" w:line="240" w:lineRule="auto"/>
      </w:pPr>
      <w:r>
        <w:separator/>
      </w:r>
    </w:p>
  </w:endnote>
  <w:endnote w:type="continuationSeparator" w:id="0">
    <w:p w14:paraId="7DADA657" w14:textId="77777777" w:rsidR="00C87E1A" w:rsidRDefault="00C87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Artifakt Element">
    <w:panose1 w:val="020B0503050000020004"/>
    <w:charset w:val="00"/>
    <w:family w:val="swiss"/>
    <w:pitch w:val="variable"/>
    <w:sig w:usb0="00000207" w:usb1="02000001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078F5" w14:textId="77777777" w:rsidR="00D828BE" w:rsidRDefault="00C87E1A">
    <w:pPr>
      <w:pStyle w:val="Footer"/>
      <w:jc w:val="center"/>
    </w:pPr>
    <w:r>
      <w:t xml:space="preserve">ISO 19650–Aligned Commercial HVAC Bid Package | Page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BFF6A" w14:textId="77777777" w:rsidR="00C87E1A" w:rsidRDefault="00C87E1A">
      <w:pPr>
        <w:spacing w:after="0" w:line="240" w:lineRule="auto"/>
      </w:pPr>
      <w:r>
        <w:separator/>
      </w:r>
    </w:p>
  </w:footnote>
  <w:footnote w:type="continuationSeparator" w:id="0">
    <w:p w14:paraId="28D71B66" w14:textId="77777777" w:rsidR="00C87E1A" w:rsidRDefault="00C87E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5838A" w14:textId="77777777" w:rsidR="00D828BE" w:rsidRDefault="00C87E1A">
    <w:pPr>
      <w:pStyle w:val="Header"/>
      <w:jc w:val="center"/>
    </w:pPr>
    <w:r>
      <w:t>Autodesk School of Design | Commercial HVAC Bid Package | PRJ001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A213961"/>
    <w:multiLevelType w:val="multilevel"/>
    <w:tmpl w:val="0E8C7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23313741">
    <w:abstractNumId w:val="8"/>
  </w:num>
  <w:num w:numId="2" w16cid:durableId="1338578699">
    <w:abstractNumId w:val="6"/>
  </w:num>
  <w:num w:numId="3" w16cid:durableId="1036344785">
    <w:abstractNumId w:val="5"/>
  </w:num>
  <w:num w:numId="4" w16cid:durableId="58867657">
    <w:abstractNumId w:val="4"/>
  </w:num>
  <w:num w:numId="5" w16cid:durableId="423111953">
    <w:abstractNumId w:val="7"/>
  </w:num>
  <w:num w:numId="6" w16cid:durableId="186412261">
    <w:abstractNumId w:val="3"/>
  </w:num>
  <w:num w:numId="7" w16cid:durableId="520047431">
    <w:abstractNumId w:val="2"/>
  </w:num>
  <w:num w:numId="8" w16cid:durableId="1906601532">
    <w:abstractNumId w:val="1"/>
  </w:num>
  <w:num w:numId="9" w16cid:durableId="590547525">
    <w:abstractNumId w:val="0"/>
  </w:num>
  <w:num w:numId="10" w16cid:durableId="91968305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6C787E"/>
    <w:rsid w:val="00706704"/>
    <w:rsid w:val="00AA1D8D"/>
    <w:rsid w:val="00B47730"/>
    <w:rsid w:val="00C7316B"/>
    <w:rsid w:val="00C87E1A"/>
    <w:rsid w:val="00CB0664"/>
    <w:rsid w:val="00D828BE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062061"/>
  <w14:defaultImageDpi w14:val="300"/>
  <w15:docId w15:val="{C5E1812C-4018-44D7-A29E-4D1AC09A7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Southern,Isabelle Therese</cp:lastModifiedBy>
  <cp:revision>4</cp:revision>
  <dcterms:created xsi:type="dcterms:W3CDTF">2013-12-23T23:15:00Z</dcterms:created>
  <dcterms:modified xsi:type="dcterms:W3CDTF">2025-12-17T23:53:00Z</dcterms:modified>
  <cp:category/>
</cp:coreProperties>
</file>